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Heizung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0519219" name="5ec873d0-cc3a-11f0-a55c-d7ce7b079b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5291172" name="5ec873d0-cc3a-11f0-a55c-d7ce7b079ba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8739097" name="69826c90-cc3a-11f0-a55c-d7ce7b079b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0068354" name="69826c90-cc3a-11f0-a55c-d7ce7b079ba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Bar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Sicherungskasten</w:t>
            </w:r>
          </w:p>
          <w:p>
            <w:pPr>
              <w:spacing w:before="0" w:after="0"/>
            </w:pPr>
            <w:r>
              <w:t>Metallgehäusr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49801826" name="198be8c0-cc43-11f0-a55c-d7ce7b079b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511897" name="198be8c0-cc43-11f0-a55c-d7ce7b079ba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7578973" name="20fa38f0-cc43-11f0-a55c-d7ce7b079b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0689474" name="20fa38f0-cc43-11f0-a55c-d7ce7b079ba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Obergeschoss</w:t>
            </w:r>
          </w:p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Fliesen neu</w:t>
            </w:r>
          </w:p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33841870" name="e0eebea0-cc53-11f0-8332-09a5fe0e8c9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0566821" name="e0eebea0-cc53-11f0-8332-09a5fe0e8c9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58382461" name="e9d9c3c0-cc53-11f0-8332-09a5fe0e8c9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5570960" name="e9d9c3c0-cc53-11f0-8332-09a5fe0e8c9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Obergeschoss</w:t>
            </w:r>
          </w:p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Zimmer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Brandschutztüren, -tore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5202313" name="520f5410-cc58-11f0-ad19-7dd4c3c9bf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9997117" name="520f5410-cc58-11f0-ad19-7dd4c3c9bfe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39856686" name="56f99170-cc58-11f0-ad19-7dd4c3c9bf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1240246" name="56f99170-cc58-11f0-ad19-7dd4c3c9bfed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555</w:t>
          </w:r>
        </w:p>
        <w:p>
          <w:pPr>
            <w:spacing w:before="0" w:after="0"/>
          </w:pPr>
          <w:r>
            <w:t>DN 555 Via Crocetta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